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4964942F"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5E7BB3">
        <w:rPr>
          <w:rFonts w:ascii="Times New Roman" w:hAnsi="Times New Roman"/>
          <w:sz w:val="28"/>
          <w:szCs w:val="28"/>
          <w:u w:val="single"/>
        </w:rPr>
        <w:t>Конкурентоспособность стран и регионов мира</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proofErr w:type="spellStart"/>
      <w:r w:rsidRPr="00DB23ED">
        <w:rPr>
          <w:rFonts w:ascii="Times New Roman" w:hAnsi="Times New Roman" w:cs="Times New Roman"/>
          <w:szCs w:val="28"/>
        </w:rPr>
        <w:t>Ростов-на-Дону</w:t>
      </w:r>
      <w:proofErr w:type="spellEnd"/>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20C6D34E"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5E7BB3" w:rsidRPr="005E7BB3">
        <w:rPr>
          <w:rFonts w:ascii="Times New Roman" w:hAnsi="Times New Roman" w:cs="Times New Roman"/>
          <w:sz w:val="24"/>
          <w:szCs w:val="24"/>
        </w:rPr>
        <w:t>Конкурентоспособность стран и регионов мира</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77777777"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874"/>
        <w:gridCol w:w="4840"/>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w:t>
      </w:r>
      <w:proofErr w:type="spellStart"/>
      <w:r w:rsidRPr="00FD4481">
        <w:rPr>
          <w:color w:val="000000" w:themeColor="text1"/>
          <w:sz w:val="24"/>
          <w:szCs w:val="24"/>
        </w:rPr>
        <w:t>х</w:t>
      </w:r>
      <w:proofErr w:type="spellEnd"/>
      <w:r w:rsidRPr="00FD4481">
        <w:rPr>
          <w:color w:val="000000" w:themeColor="text1"/>
          <w:sz w:val="24"/>
          <w:szCs w:val="24"/>
        </w:rPr>
        <w:t>),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w:t>
      </w:r>
      <w:proofErr w:type="spellStart"/>
      <w:r w:rsidRPr="00FD4481">
        <w:rPr>
          <w:color w:val="000000" w:themeColor="text1"/>
          <w:sz w:val="24"/>
          <w:szCs w:val="24"/>
        </w:rPr>
        <w:t>интернет-источники</w:t>
      </w:r>
      <w:proofErr w:type="spellEnd"/>
      <w:r w:rsidRPr="00FD4481">
        <w:rPr>
          <w:color w:val="000000" w:themeColor="text1"/>
          <w:sz w:val="24"/>
          <w:szCs w:val="24"/>
        </w:rPr>
        <w:t>.</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Стаун-кантри</w:t>
      </w:r>
      <w:proofErr w:type="spellEnd"/>
      <w:r w:rsidRPr="00FD4481">
        <w:rPr>
          <w:sz w:val="24"/>
          <w:szCs w:val="24"/>
        </w:rPr>
        <w:t>,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6"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14DF0873"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5E7BB3" w:rsidRPr="005E7BB3">
        <w:rPr>
          <w:rFonts w:ascii="Times New Roman" w:hAnsi="Times New Roman"/>
          <w:sz w:val="24"/>
          <w:szCs w:val="24"/>
        </w:rPr>
        <w:t>Конкурентоспособность стран и регионов мира</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bookmarkStart w:id="6" w:name="_GoBack"/>
      <w:bookmarkEnd w:id="6"/>
    </w:p>
    <w:p w14:paraId="683D48FA" w14:textId="7983BFC0"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New Roman" w:hAnsi="Times New Roman" w:cs="Times New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России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0282FD96" w14:textId="77777777"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rPr>
        <w:t xml:space="preserve">Аргентины </w:t>
      </w:r>
      <w:r w:rsidRPr="007B0A05">
        <w:rPr>
          <w:rFonts w:ascii="Times New Roman" w:hAnsi="Times New Roman" w:cs="Times New Roman"/>
          <w:color w:val="000000"/>
          <w:sz w:val="24"/>
          <w:szCs w:val="24"/>
          <w:lang w:val="en-US"/>
        </w:rPr>
        <w:t>на мировой арене</w:t>
      </w:r>
      <w:proofErr w:type="gramStart"/>
      <w:r w:rsidRPr="007B0A05">
        <w:rPr>
          <w:rFonts w:ascii="Times New Roman" w:hAnsi="Times New Roman" w:cs="Times New Roman"/>
          <w:color w:val="000000"/>
          <w:sz w:val="24"/>
          <w:szCs w:val="24"/>
          <w:lang w:val="en-US"/>
        </w:rPr>
        <w:t>. </w:t>
      </w:r>
      <w:proofErr w:type="gramEnd"/>
    </w:p>
    <w:p w14:paraId="2FEA2721" w14:textId="06D2410F" w:rsidR="007360B1"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Австралии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4B169EAF" w14:textId="341FEB2D"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Бразилии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2C8D16A6" w14:textId="77777777"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Германии</w:t>
      </w:r>
      <w:r w:rsidRPr="007B0A05">
        <w:rPr>
          <w:rFonts w:ascii="Times New Roman" w:hAnsi="Times New Roman" w:cs="Times New Roman"/>
          <w:color w:val="000000"/>
          <w:sz w:val="24"/>
          <w:szCs w:val="24"/>
          <w:lang w:val="en-US"/>
        </w:rPr>
        <w:t xml:space="preserve"> на мировой арене.</w:t>
      </w:r>
    </w:p>
    <w:p w14:paraId="40EF054B" w14:textId="77777777"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Индии</w:t>
      </w:r>
      <w:r w:rsidRPr="007B0A05">
        <w:rPr>
          <w:rFonts w:ascii="Times New Roman" w:hAnsi="Times New Roman" w:cs="Times New Roman"/>
          <w:color w:val="000000"/>
          <w:sz w:val="24"/>
          <w:szCs w:val="24"/>
          <w:lang w:val="en-US"/>
        </w:rPr>
        <w:t xml:space="preserve"> на мировой арене.</w:t>
      </w:r>
    </w:p>
    <w:p w14:paraId="478DE5E1" w14:textId="3BB5D7C0"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Индонезии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r w:rsidRPr="007B0A05">
        <w:rPr>
          <w:rFonts w:ascii="Times New Roman" w:hAnsi="Times New Roman" w:cs="Times New Roman"/>
          <w:color w:val="000000"/>
          <w:sz w:val="24"/>
          <w:szCs w:val="24"/>
          <w:lang w:val="en-US"/>
        </w:rPr>
        <w:t>  </w:t>
      </w:r>
    </w:p>
    <w:p w14:paraId="4A22BF16" w14:textId="0EF8A4B8"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Италии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73D3DF1D" w14:textId="38905BEC"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Канады</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1523350B" w14:textId="5A682506"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Китая</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68614C5E" w14:textId="254C72DC"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Великобритании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00DF2849" w14:textId="4D715531"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Мексики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0FDE0E13" w14:textId="32BDB58A"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США</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32EA50D7" w14:textId="094B15C2"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Турц</w:t>
      </w:r>
      <w:r w:rsidRPr="007B0A05">
        <w:rPr>
          <w:rFonts w:ascii="Times New Roman" w:hAnsi="Times New Roman" w:cs="Times New Roman"/>
          <w:color w:val="000000"/>
          <w:sz w:val="24"/>
          <w:szCs w:val="24"/>
          <w:lang w:val="en-US"/>
        </w:rPr>
        <w:t>ии на мировой арене</w:t>
      </w:r>
      <w:proofErr w:type="gramStart"/>
      <w:r w:rsidRPr="007B0A05">
        <w:rPr>
          <w:rFonts w:ascii="Times New Roman" w:hAnsi="Times New Roman" w:cs="Times New Roman"/>
          <w:color w:val="000000"/>
          <w:sz w:val="24"/>
          <w:szCs w:val="24"/>
          <w:lang w:val="en-US"/>
        </w:rPr>
        <w:t>. </w:t>
      </w:r>
      <w:proofErr w:type="gramEnd"/>
    </w:p>
    <w:p w14:paraId="208E66BB" w14:textId="7A9AEDC1"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Франц</w:t>
      </w:r>
      <w:r w:rsidRPr="007B0A05">
        <w:rPr>
          <w:rFonts w:ascii="Times New Roman" w:hAnsi="Times New Roman" w:cs="Times New Roman"/>
          <w:color w:val="000000"/>
          <w:sz w:val="24"/>
          <w:szCs w:val="24"/>
          <w:lang w:val="en-US"/>
        </w:rPr>
        <w:t>ии на мировой арене</w:t>
      </w:r>
      <w:proofErr w:type="gramStart"/>
      <w:r w:rsidRPr="007B0A05">
        <w:rPr>
          <w:rFonts w:ascii="Times New Roman" w:hAnsi="Times New Roman" w:cs="Times New Roman"/>
          <w:color w:val="000000"/>
          <w:sz w:val="24"/>
          <w:szCs w:val="24"/>
          <w:lang w:val="en-US"/>
        </w:rPr>
        <w:t>. </w:t>
      </w:r>
      <w:proofErr w:type="gramEnd"/>
    </w:p>
    <w:p w14:paraId="24A001CC" w14:textId="2434E4A7"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Южной Кореи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1C34B27D" w14:textId="1653DCAB"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ЮАР</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2A4543F2" w14:textId="54555A39"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Япон</w:t>
      </w:r>
      <w:r w:rsidRPr="007B0A05">
        <w:rPr>
          <w:rFonts w:ascii="Times New Roman" w:hAnsi="Times New Roman" w:cs="Times New Roman"/>
          <w:color w:val="000000"/>
          <w:sz w:val="24"/>
          <w:szCs w:val="24"/>
          <w:lang w:val="en-US"/>
        </w:rPr>
        <w:t>ии на мировой арене</w:t>
      </w:r>
      <w:proofErr w:type="gramStart"/>
      <w:r w:rsidRPr="007B0A05">
        <w:rPr>
          <w:rFonts w:ascii="Times New Roman" w:hAnsi="Times New Roman" w:cs="Times New Roman"/>
          <w:color w:val="000000"/>
          <w:sz w:val="24"/>
          <w:szCs w:val="24"/>
          <w:lang w:val="en-US"/>
        </w:rPr>
        <w:t>. </w:t>
      </w:r>
      <w:proofErr w:type="gramEnd"/>
    </w:p>
    <w:p w14:paraId="69731725" w14:textId="0ED08E09"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Саудовской Аравии</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71E5A5D1" w14:textId="15775985"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ЕС (страна на выбор)</w:t>
      </w:r>
      <w:r w:rsidRPr="007B0A05">
        <w:rPr>
          <w:rFonts w:ascii="Times New Roman" w:hAnsi="Times New Roman" w:cs="Times New Roman"/>
          <w:color w:val="000000"/>
          <w:sz w:val="24"/>
          <w:szCs w:val="24"/>
          <w:lang w:val="en-US"/>
        </w:rPr>
        <w:t xml:space="preserve"> на мировой арене</w:t>
      </w:r>
      <w:proofErr w:type="gramStart"/>
      <w:r w:rsidRPr="007B0A05">
        <w:rPr>
          <w:rFonts w:ascii="Times New Roman" w:hAnsi="Times New Roman" w:cs="Times New Roman"/>
          <w:color w:val="000000"/>
          <w:sz w:val="24"/>
          <w:szCs w:val="24"/>
          <w:lang w:val="en-US"/>
        </w:rPr>
        <w:t>. </w:t>
      </w:r>
      <w:proofErr w:type="gramEnd"/>
    </w:p>
    <w:p w14:paraId="1EB1EDA7" w14:textId="53686CD4" w:rsidR="007B0A05" w:rsidRPr="007B0A05" w:rsidRDefault="007B0A05" w:rsidP="007B0A05">
      <w:pPr>
        <w:pStyle w:val="aa"/>
        <w:widowControl w:val="0"/>
        <w:numPr>
          <w:ilvl w:val="0"/>
          <w:numId w:val="33"/>
        </w:numPr>
        <w:autoSpaceDE w:val="0"/>
        <w:autoSpaceDN w:val="0"/>
        <w:adjustRightInd w:val="0"/>
        <w:spacing w:after="0" w:line="240" w:lineRule="auto"/>
        <w:jc w:val="both"/>
        <w:rPr>
          <w:rFonts w:ascii="Times Roman" w:hAnsi="Times Roman" w:cs="Times Roman"/>
          <w:color w:val="000000"/>
          <w:sz w:val="24"/>
          <w:szCs w:val="24"/>
          <w:lang w:val="en-US"/>
        </w:rPr>
      </w:pPr>
      <w:r w:rsidRPr="007B0A05">
        <w:rPr>
          <w:rFonts w:ascii="Times New Roman" w:hAnsi="Times New Roman" w:cs="Times New Roman"/>
          <w:color w:val="000000"/>
          <w:sz w:val="24"/>
          <w:szCs w:val="24"/>
          <w:lang w:val="en-US"/>
        </w:rPr>
        <w:t xml:space="preserve">Проведите анализ конкурентных позиций </w:t>
      </w:r>
      <w:r w:rsidRPr="007B0A05">
        <w:rPr>
          <w:rFonts w:ascii="Times New Roman" w:hAnsi="Times New Roman" w:cs="Times New Roman"/>
          <w:color w:val="000000"/>
          <w:sz w:val="24"/>
          <w:szCs w:val="24"/>
          <w:lang w:val="en-US"/>
        </w:rPr>
        <w:t xml:space="preserve">Африканского Союза (страна на выбор) </w:t>
      </w:r>
      <w:r w:rsidRPr="007B0A05">
        <w:rPr>
          <w:rFonts w:ascii="Times New Roman" w:hAnsi="Times New Roman" w:cs="Times New Roman"/>
          <w:color w:val="000000"/>
          <w:sz w:val="24"/>
          <w:szCs w:val="24"/>
          <w:lang w:val="en-US"/>
        </w:rPr>
        <w:t>на мировой арене</w:t>
      </w:r>
      <w:proofErr w:type="gramStart"/>
      <w:r w:rsidRPr="007B0A05">
        <w:rPr>
          <w:rFonts w:ascii="Times New Roman" w:hAnsi="Times New Roman" w:cs="Times New Roman"/>
          <w:color w:val="000000"/>
          <w:sz w:val="24"/>
          <w:szCs w:val="24"/>
          <w:lang w:val="en-US"/>
        </w:rPr>
        <w:t>. </w:t>
      </w:r>
      <w:proofErr w:type="gramEnd"/>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301"/>
        <w:gridCol w:w="173"/>
        <w:gridCol w:w="2212"/>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proofErr w:type="spellStart"/>
      <w:r w:rsidRPr="00291A5C">
        <w:rPr>
          <w:rFonts w:ascii="Times New Roman" w:hAnsi="Times New Roman" w:cs="Times New Roman"/>
        </w:rPr>
        <w:t>Ростов-на-Дону</w:t>
      </w:r>
      <w:proofErr w:type="spellEnd"/>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8"/>
      <w:headerReference w:type="default" r:id="rId19"/>
      <w:footerReference w:type="even" r:id="rId2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B744D" w14:textId="77777777" w:rsidR="007360B1" w:rsidRDefault="007360B1" w:rsidP="00345100">
      <w:pPr>
        <w:spacing w:after="0" w:line="240" w:lineRule="auto"/>
      </w:pPr>
      <w:r>
        <w:separator/>
      </w:r>
    </w:p>
  </w:endnote>
  <w:endnote w:type="continuationSeparator" w:id="0">
    <w:p w14:paraId="1FDD3D0F" w14:textId="77777777" w:rsidR="007360B1" w:rsidRDefault="007360B1"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
    <w:altName w:val="ＭＳ 明朝"/>
    <w:panose1 w:val="00000000000000000000"/>
    <w:charset w:val="80"/>
    <w:family w:val="auto"/>
    <w:notTrueType/>
    <w:pitch w:val="default"/>
    <w:sig w:usb0="00000203" w:usb1="08070000" w:usb2="00000010" w:usb3="00000000" w:csb0="00020005"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Times Roman">
    <w:panose1 w:val="00000500000000020000"/>
    <w:charset w:val="00"/>
    <w:family w:val="auto"/>
    <w:pitch w:val="variable"/>
    <w:sig w:usb0="E00002FF" w:usb1="5000205A"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BD1E4" w14:textId="77777777" w:rsidR="007360B1" w:rsidRDefault="007360B1"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7360B1" w:rsidRDefault="007360B1" w:rsidP="00FD4481">
    <w:pPr>
      <w:pStyle w:val="a7"/>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E1448" w14:textId="77777777" w:rsidR="007360B1" w:rsidRDefault="007360B1" w:rsidP="00345100">
      <w:pPr>
        <w:spacing w:after="0" w:line="240" w:lineRule="auto"/>
      </w:pPr>
      <w:r>
        <w:separator/>
      </w:r>
    </w:p>
  </w:footnote>
  <w:footnote w:type="continuationSeparator" w:id="0">
    <w:p w14:paraId="40588DBF" w14:textId="77777777" w:rsidR="007360B1" w:rsidRDefault="007360B1" w:rsidP="00345100">
      <w:pPr>
        <w:spacing w:after="0" w:line="240" w:lineRule="auto"/>
      </w:pPr>
      <w:r>
        <w:continuationSeparator/>
      </w:r>
    </w:p>
  </w:footnote>
  <w:footnote w:id="1">
    <w:p w14:paraId="69964CCE" w14:textId="77777777" w:rsidR="007360B1" w:rsidRPr="00577306" w:rsidRDefault="007360B1"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A55AE" w14:textId="77777777" w:rsidR="007360B1" w:rsidRDefault="007360B1"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7360B1" w:rsidRDefault="007360B1" w:rsidP="00A44E46">
    <w:pPr>
      <w:pStyle w:val="a5"/>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139CE" w14:textId="77777777" w:rsidR="007360B1" w:rsidRDefault="007360B1"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7B0A05">
      <w:rPr>
        <w:rStyle w:val="af4"/>
        <w:noProof/>
      </w:rPr>
      <w:t>8</w:t>
    </w:r>
    <w:r>
      <w:rPr>
        <w:rStyle w:val="af4"/>
      </w:rPr>
      <w:fldChar w:fldCharType="end"/>
    </w:r>
  </w:p>
  <w:p w14:paraId="4F4EE703" w14:textId="77777777" w:rsidR="007360B1" w:rsidRDefault="007360B1" w:rsidP="00A44E46">
    <w:pPr>
      <w:pStyle w:val="a5"/>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2">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3">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FD16AF"/>
    <w:multiLevelType w:val="singleLevel"/>
    <w:tmpl w:val="0419000F"/>
    <w:lvl w:ilvl="0">
      <w:start w:val="1"/>
      <w:numFmt w:val="decimal"/>
      <w:lvlText w:val="%1."/>
      <w:lvlJc w:val="left"/>
      <w:pPr>
        <w:tabs>
          <w:tab w:val="num" w:pos="720"/>
        </w:tabs>
        <w:ind w:left="720" w:hanging="360"/>
      </w:pPr>
    </w:lvl>
  </w:abstractNum>
  <w:abstractNum w:abstractNumId="6">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4">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7">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E5F58C1"/>
    <w:multiLevelType w:val="hybridMultilevel"/>
    <w:tmpl w:val="5C80F4E0"/>
    <w:lvl w:ilvl="0" w:tplc="907419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B6301B"/>
    <w:multiLevelType w:val="singleLevel"/>
    <w:tmpl w:val="0419000F"/>
    <w:lvl w:ilvl="0">
      <w:start w:val="1"/>
      <w:numFmt w:val="decimal"/>
      <w:lvlText w:val="%1."/>
      <w:lvlJc w:val="left"/>
      <w:pPr>
        <w:tabs>
          <w:tab w:val="num" w:pos="720"/>
        </w:tabs>
        <w:ind w:left="720" w:hanging="360"/>
      </w:pPr>
    </w:lvl>
  </w:abstractNum>
  <w:abstractNum w:abstractNumId="23">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92A74A5"/>
    <w:multiLevelType w:val="hybridMultilevel"/>
    <w:tmpl w:val="1E2868A2"/>
    <w:lvl w:ilvl="0" w:tplc="2580EEA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6">
    <w:nsid w:val="6967646B"/>
    <w:multiLevelType w:val="hybridMultilevel"/>
    <w:tmpl w:val="FFCAB72C"/>
    <w:lvl w:ilvl="0" w:tplc="B614BD3A">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AC6553"/>
    <w:multiLevelType w:val="hybridMultilevel"/>
    <w:tmpl w:val="D390D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1"/>
  </w:num>
  <w:num w:numId="2">
    <w:abstractNumId w:val="1"/>
  </w:num>
  <w:num w:numId="3">
    <w:abstractNumId w:val="2"/>
  </w:num>
  <w:num w:numId="4">
    <w:abstractNumId w:val="16"/>
  </w:num>
  <w:num w:numId="5">
    <w:abstractNumId w:val="28"/>
  </w:num>
  <w:num w:numId="6">
    <w:abstractNumId w:val="27"/>
  </w:num>
  <w:num w:numId="7">
    <w:abstractNumId w:val="6"/>
  </w:num>
  <w:num w:numId="8">
    <w:abstractNumId w:val="32"/>
  </w:num>
  <w:num w:numId="9">
    <w:abstractNumId w:val="7"/>
  </w:num>
  <w:num w:numId="10">
    <w:abstractNumId w:val="3"/>
  </w:num>
  <w:num w:numId="11">
    <w:abstractNumId w:val="21"/>
  </w:num>
  <w:num w:numId="12">
    <w:abstractNumId w:val="30"/>
  </w:num>
  <w:num w:numId="13">
    <w:abstractNumId w:val="10"/>
  </w:num>
  <w:num w:numId="14">
    <w:abstractNumId w:val="25"/>
  </w:num>
  <w:num w:numId="15">
    <w:abstractNumId w:val="18"/>
  </w:num>
  <w:num w:numId="16">
    <w:abstractNumId w:val="12"/>
  </w:num>
  <w:num w:numId="17">
    <w:abstractNumId w:val="11"/>
  </w:num>
  <w:num w:numId="18">
    <w:abstractNumId w:val="17"/>
  </w:num>
  <w:num w:numId="19">
    <w:abstractNumId w:val="23"/>
  </w:num>
  <w:num w:numId="20">
    <w:abstractNumId w:val="9"/>
  </w:num>
  <w:num w:numId="21">
    <w:abstractNumId w:val="13"/>
  </w:num>
  <w:num w:numId="22">
    <w:abstractNumId w:val="14"/>
  </w:num>
  <w:num w:numId="23">
    <w:abstractNumId w:val="15"/>
  </w:num>
  <w:num w:numId="24">
    <w:abstractNumId w:val="20"/>
  </w:num>
  <w:num w:numId="25">
    <w:abstractNumId w:val="4"/>
  </w:num>
  <w:num w:numId="26">
    <w:abstractNumId w:val="8"/>
  </w:num>
  <w:num w:numId="27">
    <w:abstractNumId w:val="22"/>
  </w:num>
  <w:num w:numId="28">
    <w:abstractNumId w:val="29"/>
  </w:num>
  <w:num w:numId="29">
    <w:abstractNumId w:val="0"/>
  </w:num>
  <w:num w:numId="30">
    <w:abstractNumId w:val="26"/>
  </w:num>
  <w:num w:numId="31">
    <w:abstractNumId w:val="24"/>
  </w:num>
  <w:num w:numId="32">
    <w:abstractNumId w:val="5"/>
  </w:num>
  <w:num w:numId="3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137B"/>
    <w:rsid w:val="005945CB"/>
    <w:rsid w:val="005955AB"/>
    <w:rsid w:val="005A001B"/>
    <w:rsid w:val="005C06DD"/>
    <w:rsid w:val="005C1DDC"/>
    <w:rsid w:val="005C474A"/>
    <w:rsid w:val="005C56D1"/>
    <w:rsid w:val="005D208D"/>
    <w:rsid w:val="005D67D4"/>
    <w:rsid w:val="005E0083"/>
    <w:rsid w:val="005E21EF"/>
    <w:rsid w:val="005E4353"/>
    <w:rsid w:val="005E6D4A"/>
    <w:rsid w:val="005E7BB3"/>
    <w:rsid w:val="005F09F4"/>
    <w:rsid w:val="005F36D6"/>
    <w:rsid w:val="005F3D18"/>
    <w:rsid w:val="005F4D6B"/>
    <w:rsid w:val="005F6E93"/>
    <w:rsid w:val="00600A87"/>
    <w:rsid w:val="00604F1A"/>
    <w:rsid w:val="00622E73"/>
    <w:rsid w:val="00635895"/>
    <w:rsid w:val="00651BAC"/>
    <w:rsid w:val="00654E87"/>
    <w:rsid w:val="00677E7C"/>
    <w:rsid w:val="00680C77"/>
    <w:rsid w:val="00687BF0"/>
    <w:rsid w:val="00693809"/>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360B1"/>
    <w:rsid w:val="00740440"/>
    <w:rsid w:val="007718A5"/>
    <w:rsid w:val="00771A0F"/>
    <w:rsid w:val="007739B4"/>
    <w:rsid w:val="0079258C"/>
    <w:rsid w:val="00796285"/>
    <w:rsid w:val="007A0B98"/>
    <w:rsid w:val="007A324D"/>
    <w:rsid w:val="007A35F2"/>
    <w:rsid w:val="007A5A0F"/>
    <w:rsid w:val="007B0A05"/>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C4AA0"/>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1E33"/>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AF655D"/>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B284D"/>
    <w:rsid w:val="00EC29D9"/>
    <w:rsid w:val="00EE6774"/>
    <w:rsid w:val="00EF4567"/>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09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yperlink" Target="http://vestnik.fa.ru/4(28)2003/4.html" TargetMode="External"/><Relationship Id="rId17" Type="http://schemas.openxmlformats.org/officeDocument/2006/relationships/image" Target="media/image8.jpe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8895B-6FBA-3543-87E8-21DA64143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3168</Words>
  <Characters>18058</Characters>
  <Application>Microsoft Macintosh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Yevgeniya Medvedkina</cp:lastModifiedBy>
  <cp:revision>4</cp:revision>
  <dcterms:created xsi:type="dcterms:W3CDTF">2023-10-16T09:23:00Z</dcterms:created>
  <dcterms:modified xsi:type="dcterms:W3CDTF">2023-10-16T09:41:00Z</dcterms:modified>
</cp:coreProperties>
</file>